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35F" w:rsidRPr="008F5863" w:rsidRDefault="0064035F" w:rsidP="0064035F">
      <w:pPr>
        <w:spacing w:after="0" w:line="408" w:lineRule="auto"/>
        <w:ind w:left="120"/>
        <w:jc w:val="center"/>
        <w:rPr>
          <w:lang w:val="ru-RU"/>
        </w:rPr>
      </w:pPr>
      <w:r w:rsidRPr="008F586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035F" w:rsidRPr="008F5863" w:rsidRDefault="0064035F" w:rsidP="0064035F">
      <w:pPr>
        <w:spacing w:after="0" w:line="408" w:lineRule="auto"/>
        <w:ind w:left="120"/>
        <w:jc w:val="center"/>
        <w:rPr>
          <w:lang w:val="ru-RU"/>
        </w:rPr>
      </w:pPr>
      <w:bookmarkStart w:id="0" w:name="b9bd104d-6082-47bd-8132-2766a2040a6c"/>
      <w:r w:rsidRPr="008F586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Забайкальского края </w:t>
      </w:r>
      <w:bookmarkEnd w:id="0"/>
    </w:p>
    <w:p w:rsidR="0064035F" w:rsidRPr="008F5863" w:rsidRDefault="0064035F" w:rsidP="0064035F">
      <w:pPr>
        <w:spacing w:after="0" w:line="408" w:lineRule="auto"/>
        <w:ind w:left="120"/>
        <w:jc w:val="center"/>
        <w:rPr>
          <w:lang w:val="ru-RU"/>
        </w:rPr>
      </w:pPr>
      <w:bookmarkStart w:id="1" w:name="34df4a62-8dcd-4a78-a0bb-c2323fe584ec"/>
      <w:r w:rsidRPr="008F5863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8F5863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8F5863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64035F" w:rsidRPr="008F5863" w:rsidRDefault="0064035F" w:rsidP="0064035F">
      <w:pPr>
        <w:spacing w:after="0" w:line="408" w:lineRule="auto"/>
        <w:ind w:left="120"/>
        <w:jc w:val="center"/>
        <w:rPr>
          <w:lang w:val="ru-RU"/>
        </w:rPr>
      </w:pPr>
      <w:r w:rsidRPr="008F5863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8F5863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8F5863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rPr>
          <w:lang w:val="ru-RU"/>
        </w:rPr>
      </w:pPr>
      <w:bookmarkStart w:id="2" w:name="_GoBack"/>
      <w:bookmarkEnd w:id="2"/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21F21" w:rsidRPr="00A21F21" w:rsidTr="00B72318">
        <w:tc>
          <w:tcPr>
            <w:tcW w:w="3114" w:type="dxa"/>
          </w:tcPr>
          <w:p w:rsidR="00A21F21" w:rsidRPr="00A21F21" w:rsidRDefault="00A21F21" w:rsidP="00A21F2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21F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21F21" w:rsidRPr="00A21F21" w:rsidRDefault="00A21F21" w:rsidP="00A21F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21F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A21F21" w:rsidRPr="00A21F21" w:rsidRDefault="00A21F21" w:rsidP="00A21F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21F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 w:rsidRPr="00A21F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:rsidR="00A21F21" w:rsidRDefault="00A21F21" w:rsidP="00A21F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21F21" w:rsidRPr="00876F39" w:rsidRDefault="00A21F21" w:rsidP="00A21F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A21F21" w:rsidRPr="00876F39" w:rsidRDefault="00A21F21" w:rsidP="00A21F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21F21" w:rsidRPr="00A21F21" w:rsidRDefault="00A21F21" w:rsidP="00A21F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21F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21F21" w:rsidRPr="00A21F21" w:rsidRDefault="00A21F21" w:rsidP="00A21F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21F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A21F21" w:rsidRPr="00A21F21" w:rsidRDefault="00A21F21" w:rsidP="00A21F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2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A21F21" w:rsidRPr="00A21F21" w:rsidRDefault="00A21F21" w:rsidP="00A21F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2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21F21" w:rsidRPr="00A21F21" w:rsidRDefault="00A21F21" w:rsidP="00A21F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1F21" w:rsidRPr="00A21F21" w:rsidRDefault="00A21F21" w:rsidP="00A21F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21F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21F21" w:rsidRPr="00A21F21" w:rsidRDefault="00A21F21" w:rsidP="00A21F2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21F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21F21" w:rsidRPr="00A21F21" w:rsidRDefault="00A21F21" w:rsidP="00A21F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21F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A21F21" w:rsidRDefault="00A21F21" w:rsidP="00A21F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A21F21" w:rsidRPr="00876F39" w:rsidRDefault="00A21F21" w:rsidP="00A21F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A21F21" w:rsidRPr="00876F39" w:rsidRDefault="00A21F21" w:rsidP="00A21F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rPr>
          <w:lang w:val="ru-RU"/>
        </w:rPr>
      </w:pPr>
    </w:p>
    <w:p w:rsidR="0064035F" w:rsidRDefault="0064035F" w:rsidP="006403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F586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3934" w:rsidRDefault="003A3934" w:rsidP="006403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64035F" w:rsidRPr="003E68E0" w:rsidRDefault="003A3934" w:rsidP="003E68E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АФАНАСЬЕВОЙ Ю.А.</w:t>
      </w: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 w:line="408" w:lineRule="auto"/>
        <w:ind w:left="120"/>
        <w:jc w:val="center"/>
        <w:rPr>
          <w:lang w:val="ru-RU"/>
        </w:rPr>
      </w:pPr>
      <w:r w:rsidRPr="008F5863">
        <w:rPr>
          <w:rFonts w:ascii="Times New Roman" w:hAnsi="Times New Roman"/>
          <w:b/>
          <w:color w:val="000000"/>
          <w:sz w:val="28"/>
          <w:lang w:val="ru-RU"/>
        </w:rPr>
        <w:t>учебного пре</w:t>
      </w:r>
      <w:r w:rsidR="003E68E0">
        <w:rPr>
          <w:rFonts w:ascii="Times New Roman" w:hAnsi="Times New Roman"/>
          <w:b/>
          <w:color w:val="000000"/>
          <w:sz w:val="28"/>
          <w:lang w:val="ru-RU"/>
        </w:rPr>
        <w:t>дмета «Информатика</w:t>
      </w:r>
      <w:r w:rsidRPr="008F586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4035F" w:rsidRPr="008F5863" w:rsidRDefault="0064035F" w:rsidP="0064035F">
      <w:pPr>
        <w:spacing w:after="0" w:line="408" w:lineRule="auto"/>
        <w:ind w:left="120"/>
        <w:jc w:val="center"/>
        <w:rPr>
          <w:lang w:val="ru-RU"/>
        </w:rPr>
      </w:pPr>
      <w:r w:rsidRPr="008F586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64035F" w:rsidRPr="008F5863" w:rsidRDefault="0064035F" w:rsidP="0064035F">
      <w:pPr>
        <w:spacing w:after="0"/>
        <w:ind w:left="120"/>
        <w:jc w:val="center"/>
        <w:rPr>
          <w:lang w:val="ru-RU"/>
        </w:rPr>
      </w:pPr>
    </w:p>
    <w:p w:rsidR="003E68E0" w:rsidRDefault="003A3934" w:rsidP="003A3934">
      <w:pPr>
        <w:spacing w:after="0"/>
        <w:rPr>
          <w:lang w:val="ru-RU"/>
        </w:rPr>
      </w:pPr>
      <w:bookmarkStart w:id="3" w:name="6129fc25-1484-4cce-a161-840ff826026d"/>
      <w:r>
        <w:rPr>
          <w:lang w:val="ru-RU"/>
        </w:rPr>
        <w:t xml:space="preserve">                                                                     </w:t>
      </w:r>
    </w:p>
    <w:p w:rsidR="00246798" w:rsidRPr="0064035F" w:rsidRDefault="0064035F" w:rsidP="003E68E0">
      <w:pPr>
        <w:spacing w:after="0"/>
        <w:jc w:val="center"/>
        <w:rPr>
          <w:lang w:val="ru-RU"/>
        </w:rPr>
      </w:pPr>
      <w:r w:rsidRPr="008F5863">
        <w:rPr>
          <w:rFonts w:ascii="Times New Roman" w:hAnsi="Times New Roman"/>
          <w:b/>
          <w:color w:val="000000"/>
          <w:sz w:val="28"/>
          <w:lang w:val="ru-RU"/>
        </w:rPr>
        <w:t>Кыра</w:t>
      </w:r>
      <w:bookmarkEnd w:id="3"/>
      <w:r w:rsidRPr="008F58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="003A3934">
        <w:rPr>
          <w:rFonts w:ascii="Times New Roman" w:hAnsi="Times New Roman"/>
          <w:b/>
          <w:color w:val="000000"/>
          <w:sz w:val="28"/>
          <w:lang w:val="ru-RU"/>
        </w:rPr>
        <w:t>2023</w:t>
      </w:r>
      <w:r w:rsidRPr="008F5863">
        <w:rPr>
          <w:rFonts w:ascii="Times New Roman" w:hAnsi="Times New Roman"/>
          <w:b/>
          <w:color w:val="000000"/>
          <w:sz w:val="28"/>
          <w:lang w:val="ru-RU"/>
        </w:rPr>
        <w:t xml:space="preserve"> г</w:t>
      </w:r>
      <w:bookmarkEnd w:id="4"/>
      <w:r w:rsidR="003A3934">
        <w:rPr>
          <w:rFonts w:ascii="Times New Roman" w:hAnsi="Times New Roman"/>
          <w:b/>
          <w:color w:val="000000"/>
          <w:sz w:val="28"/>
          <w:lang w:val="ru-RU"/>
        </w:rPr>
        <w:t>од</w:t>
      </w:r>
    </w:p>
    <w:sectPr w:rsidR="00246798" w:rsidRPr="0064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EBB"/>
    <w:rsid w:val="000D059D"/>
    <w:rsid w:val="00144CE8"/>
    <w:rsid w:val="001A17DA"/>
    <w:rsid w:val="001F3E86"/>
    <w:rsid w:val="00221A41"/>
    <w:rsid w:val="0024314C"/>
    <w:rsid w:val="00246798"/>
    <w:rsid w:val="002C323D"/>
    <w:rsid w:val="00316816"/>
    <w:rsid w:val="00326F05"/>
    <w:rsid w:val="00340CBB"/>
    <w:rsid w:val="003A216C"/>
    <w:rsid w:val="003A3934"/>
    <w:rsid w:val="003D4716"/>
    <w:rsid w:val="003E68E0"/>
    <w:rsid w:val="00411825"/>
    <w:rsid w:val="004866B0"/>
    <w:rsid w:val="00544FBD"/>
    <w:rsid w:val="005E6440"/>
    <w:rsid w:val="005F11E5"/>
    <w:rsid w:val="005F225E"/>
    <w:rsid w:val="0064035F"/>
    <w:rsid w:val="006818E3"/>
    <w:rsid w:val="00684168"/>
    <w:rsid w:val="006943C6"/>
    <w:rsid w:val="006B426C"/>
    <w:rsid w:val="006E6E6C"/>
    <w:rsid w:val="007248C0"/>
    <w:rsid w:val="00724AAA"/>
    <w:rsid w:val="007518C2"/>
    <w:rsid w:val="00782EBB"/>
    <w:rsid w:val="00793242"/>
    <w:rsid w:val="007C42DD"/>
    <w:rsid w:val="00814698"/>
    <w:rsid w:val="008A4D57"/>
    <w:rsid w:val="008C62E9"/>
    <w:rsid w:val="008E23FC"/>
    <w:rsid w:val="009F2FC1"/>
    <w:rsid w:val="00A21F21"/>
    <w:rsid w:val="00A8687D"/>
    <w:rsid w:val="00AB3718"/>
    <w:rsid w:val="00B860DA"/>
    <w:rsid w:val="00B936A7"/>
    <w:rsid w:val="00BA09B3"/>
    <w:rsid w:val="00BB28EF"/>
    <w:rsid w:val="00D31AE4"/>
    <w:rsid w:val="00D417A2"/>
    <w:rsid w:val="00D954E3"/>
    <w:rsid w:val="00EA0FE7"/>
    <w:rsid w:val="00E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2DDC7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35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481</Characters>
  <Application>Microsoft Office Word</Application>
  <DocSecurity>0</DocSecurity>
  <Lines>4</Lines>
  <Paragraphs>1</Paragraphs>
  <ScaleCrop>false</ScaleCrop>
  <Company>SPecialiST RePack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ASUS</cp:lastModifiedBy>
  <cp:revision>5</cp:revision>
  <dcterms:created xsi:type="dcterms:W3CDTF">2023-09-28T23:49:00Z</dcterms:created>
  <dcterms:modified xsi:type="dcterms:W3CDTF">2023-10-06T07:14:00Z</dcterms:modified>
</cp:coreProperties>
</file>